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EDC696" w14:textId="77777777" w:rsidR="00A11B93" w:rsidRDefault="00B83E68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4D7E46">
        <w:rPr>
          <w:rFonts w:ascii="Calibri" w:hAnsi="Calibri" w:cs="Arial"/>
          <w:b/>
          <w:i/>
          <w:sz w:val="20"/>
        </w:rPr>
        <w:t>6</w:t>
      </w:r>
      <w:r w:rsidR="00A11B93">
        <w:rPr>
          <w:rFonts w:ascii="Calibri" w:hAnsi="Calibri" w:cs="Arial"/>
          <w:b/>
          <w:i/>
          <w:sz w:val="20"/>
        </w:rPr>
        <w:t xml:space="preserve">  do SWZ</w:t>
      </w:r>
    </w:p>
    <w:p w14:paraId="56E85596" w14:textId="77777777" w:rsidR="00A11B93" w:rsidRDefault="00A11B93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2A284751" w14:textId="77777777" w:rsidR="00A11B93" w:rsidRDefault="00A11B93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6644B083" w14:textId="77777777" w:rsidR="00A11B93" w:rsidRDefault="00A11B93"/>
    <w:p w14:paraId="7434735E" w14:textId="77777777" w:rsidR="00A11B93" w:rsidRDefault="00A11B93" w:rsidP="00B54E61">
      <w:pPr>
        <w:spacing w:line="360" w:lineRule="auto"/>
        <w:rPr>
          <w:rFonts w:ascii="Calibri" w:hAnsi="Calibri" w:cs="Arial"/>
          <w:b/>
          <w:color w:val="002060"/>
          <w:sz w:val="22"/>
          <w:szCs w:val="22"/>
        </w:rPr>
      </w:pPr>
    </w:p>
    <w:p w14:paraId="1B3ADEED" w14:textId="77777777" w:rsidR="00A11B93" w:rsidRDefault="00A11B93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3C86F4A7" w14:textId="77777777" w:rsidR="00A11B93" w:rsidRDefault="00A11B93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20647A3E" w14:textId="77777777" w:rsidR="00A11B93" w:rsidRDefault="00A11B93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49B2729E" w14:textId="77777777" w:rsidR="00A11B93" w:rsidRDefault="00A11B93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5DE3E5EC" w14:textId="77777777" w:rsidR="00A11B93" w:rsidRDefault="00A11B93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0AF8765D" w14:textId="77777777" w:rsidR="00A11B93" w:rsidRDefault="00A11B93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78E18946" w14:textId="77777777" w:rsidR="00A11B93" w:rsidRDefault="00A11B93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7F5C4B2C" w14:textId="77777777" w:rsidR="00A11B93" w:rsidRDefault="00A11B93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12BCC3DC" w14:textId="77777777" w:rsidR="00A11B93" w:rsidRDefault="00A11B93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6EB27F8C" w14:textId="77777777" w:rsidR="00A11B93" w:rsidRDefault="00A11B93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50D419A4" w14:textId="77777777" w:rsidR="00A11B93" w:rsidRDefault="00A11B93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73E8851D" w14:textId="77777777" w:rsidR="00A11B93" w:rsidRDefault="00A11B93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3A478FE3" w14:textId="77777777" w:rsidR="00D91777" w:rsidRPr="00D91777" w:rsidRDefault="00A11B93" w:rsidP="00B54E61">
      <w:pPr>
        <w:spacing w:line="480" w:lineRule="auto"/>
        <w:rPr>
          <w:rFonts w:ascii="Tahoma" w:hAnsi="Tahoma" w:cs="Tahoma"/>
          <w:sz w:val="16"/>
          <w:szCs w:val="16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  <w:r w:rsidR="00B54E61">
        <w:rPr>
          <w:rFonts w:ascii="Tahoma" w:hAnsi="Tahoma" w:cs="Tahoma"/>
          <w:sz w:val="16"/>
          <w:szCs w:val="16"/>
        </w:rPr>
        <w:t xml:space="preserve">        </w:t>
      </w:r>
    </w:p>
    <w:p w14:paraId="6667D619" w14:textId="77777777" w:rsidR="00A11B93" w:rsidRDefault="00A11B93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WYKAZ OSÓB KTÓRE BĘDĄ UCZESTNICZYĆ W REALIZACJI ZAMÓWIENIA</w:t>
      </w:r>
    </w:p>
    <w:p w14:paraId="388D66BB" w14:textId="77777777" w:rsidR="00A11B93" w:rsidRDefault="00A11B93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 zakresie niezbędnym dla wykazania spełniania warunku posiadania zdolności technicznej lub zawodowej</w:t>
      </w:r>
    </w:p>
    <w:p w14:paraId="23AAF21F" w14:textId="305E04D1" w:rsidR="009B1E1B" w:rsidRDefault="00330BBE" w:rsidP="00B54E61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 IiZP.271.U</w:t>
      </w:r>
      <w:r w:rsidR="00A11B93">
        <w:rPr>
          <w:rFonts w:ascii="Calibri" w:hAnsi="Calibri" w:cs="Arial"/>
          <w:b/>
          <w:sz w:val="22"/>
          <w:szCs w:val="22"/>
        </w:rPr>
        <w:t>.</w:t>
      </w:r>
      <w:r w:rsidR="0004320D">
        <w:rPr>
          <w:rFonts w:ascii="Calibri" w:hAnsi="Calibri" w:cs="Arial"/>
          <w:b/>
          <w:sz w:val="22"/>
          <w:szCs w:val="22"/>
        </w:rPr>
        <w:t>1</w:t>
      </w:r>
      <w:r w:rsidR="005F24DD">
        <w:rPr>
          <w:rFonts w:ascii="Calibri" w:hAnsi="Calibri" w:cs="Arial"/>
          <w:b/>
          <w:sz w:val="22"/>
          <w:szCs w:val="22"/>
        </w:rPr>
        <w:t>7</w:t>
      </w:r>
      <w:r w:rsidR="00B83E68">
        <w:rPr>
          <w:rFonts w:ascii="Calibri" w:hAnsi="Calibri" w:cs="Arial"/>
          <w:b/>
          <w:sz w:val="22"/>
          <w:szCs w:val="22"/>
        </w:rPr>
        <w:t>.</w:t>
      </w:r>
      <w:r w:rsidR="00A11B93">
        <w:rPr>
          <w:rFonts w:ascii="Calibri" w:hAnsi="Calibri" w:cs="Arial"/>
          <w:b/>
          <w:sz w:val="22"/>
          <w:szCs w:val="22"/>
        </w:rPr>
        <w:t>202</w:t>
      </w:r>
      <w:r w:rsidR="0004320D">
        <w:rPr>
          <w:rFonts w:ascii="Calibri" w:hAnsi="Calibri" w:cs="Arial"/>
          <w:b/>
          <w:sz w:val="22"/>
          <w:szCs w:val="22"/>
        </w:rPr>
        <w:t>5</w:t>
      </w:r>
    </w:p>
    <w:p w14:paraId="70174F19" w14:textId="77777777" w:rsidR="00D91777" w:rsidRDefault="00D91777" w:rsidP="00B54E61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tbl>
      <w:tblPr>
        <w:tblW w:w="9360" w:type="dxa"/>
        <w:jc w:val="center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567"/>
        <w:gridCol w:w="2126"/>
        <w:gridCol w:w="2977"/>
        <w:gridCol w:w="1985"/>
        <w:gridCol w:w="1705"/>
      </w:tblGrid>
      <w:tr w:rsidR="00FF05A1" w14:paraId="653F9B3D" w14:textId="77777777">
        <w:trPr>
          <w:cantSplit/>
          <w:jc w:val="center"/>
        </w:trPr>
        <w:tc>
          <w:tcPr>
            <w:tcW w:w="567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</w:tcPr>
          <w:p w14:paraId="10324918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742AD3F7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A12AF0E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Imię i nazwisko osoby, którą dysponuje</w:t>
            </w:r>
          </w:p>
          <w:p w14:paraId="29D27D89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2977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26B542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Uprawnienia geodezyjne</w:t>
            </w:r>
          </w:p>
          <w:p w14:paraId="67045933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14:paraId="2CDEEA85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Zakres powierzonych czynności</w:t>
            </w:r>
          </w:p>
        </w:tc>
        <w:tc>
          <w:tcPr>
            <w:tcW w:w="1705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ED7C6DB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Podstawa do dysponowania</w:t>
            </w:r>
          </w:p>
          <w:p w14:paraId="36F4B7E5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hAnsi="Calibri" w:cs="Arial"/>
                <w:b/>
                <w:bCs/>
                <w:sz w:val="22"/>
                <w:szCs w:val="22"/>
              </w:rPr>
              <w:t>osobą *</w:t>
            </w:r>
          </w:p>
        </w:tc>
      </w:tr>
      <w:tr w:rsidR="00FF05A1" w14:paraId="5F93FF35" w14:textId="77777777">
        <w:trPr>
          <w:cantSplit/>
          <w:trHeight w:val="6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4336533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52BE40E6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67CC9C8E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F9EEE18" w14:textId="77777777" w:rsidR="00FF05A1" w:rsidRDefault="00FF05A1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20E7E1" w14:textId="77777777" w:rsidR="00FF05A1" w:rsidRDefault="00FF05A1">
            <w:pPr>
              <w:pStyle w:val="TableText"/>
              <w:spacing w:line="300" w:lineRule="exac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2C6CA8C9" w14:textId="77777777" w:rsidR="00FF05A1" w:rsidRDefault="00FF05A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FF05A1" w14:paraId="43592F62" w14:textId="77777777">
        <w:trPr>
          <w:cantSplit/>
          <w:trHeight w:val="68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BB28C70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1BC28C04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11823B70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4C2F0430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C090BC" w14:textId="77777777" w:rsidR="00FF05A1" w:rsidRDefault="00FF05A1">
            <w:pPr>
              <w:pStyle w:val="Default"/>
              <w:rPr>
                <w:rFonts w:ascii="Calibri" w:hAnsi="Calibri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7D5A54" w14:textId="77777777" w:rsidR="00FF05A1" w:rsidRDefault="00FF05A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3FF4726" w14:textId="77777777" w:rsidR="00FF05A1" w:rsidRDefault="00FF05A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  <w:tr w:rsidR="00FF05A1" w14:paraId="28201221" w14:textId="77777777">
        <w:trPr>
          <w:cantSplit/>
          <w:trHeight w:val="56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4F7B8D61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51EBA6B7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  <w:r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5867AA92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  <w:p w14:paraId="1C07990E" w14:textId="77777777" w:rsidR="00FF05A1" w:rsidRDefault="00FF05A1">
            <w:pPr>
              <w:pStyle w:val="TableText"/>
              <w:spacing w:line="300" w:lineRule="exact"/>
              <w:jc w:val="center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8764C8" w14:textId="77777777" w:rsidR="00FF05A1" w:rsidRDefault="00FF05A1">
            <w:pPr>
              <w:pStyle w:val="Default"/>
              <w:rPr>
                <w:rFonts w:ascii="Calibri" w:hAnsi="Calibri" w:cs="Arial"/>
                <w:bCs/>
                <w:i/>
                <w:color w:val="auto"/>
                <w:sz w:val="20"/>
                <w:szCs w:val="20"/>
              </w:rPr>
            </w:pPr>
          </w:p>
          <w:p w14:paraId="67323D6C" w14:textId="77777777" w:rsidR="00FF05A1" w:rsidRDefault="00FF05A1">
            <w:pPr>
              <w:pStyle w:val="Default"/>
              <w:rPr>
                <w:rFonts w:ascii="Calibri" w:hAnsi="Calibri" w:cs="Arial"/>
                <w:i/>
                <w:color w:val="auto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6B403D" w14:textId="77777777" w:rsidR="00FF05A1" w:rsidRDefault="00FF05A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0"/>
                <w:szCs w:val="2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668C1C21" w14:textId="77777777" w:rsidR="00FF05A1" w:rsidRDefault="00FF05A1">
            <w:pPr>
              <w:pStyle w:val="TableText"/>
              <w:spacing w:line="300" w:lineRule="exact"/>
              <w:rPr>
                <w:rFonts w:ascii="Calibri" w:hAnsi="Calibri" w:cs="Arial"/>
                <w:b/>
                <w:bCs/>
                <w:color w:val="auto"/>
                <w:sz w:val="22"/>
                <w:szCs w:val="22"/>
              </w:rPr>
            </w:pPr>
          </w:p>
        </w:tc>
      </w:tr>
    </w:tbl>
    <w:p w14:paraId="3F31103A" w14:textId="77777777" w:rsidR="00FF05A1" w:rsidRDefault="00FF05A1" w:rsidP="00FF05A1">
      <w:pPr>
        <w:autoSpaceDE w:val="0"/>
        <w:autoSpaceDN w:val="0"/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0B2DA7D2" w14:textId="77777777" w:rsidR="00A11B93" w:rsidRDefault="00A11B93" w:rsidP="00B54E61">
      <w:pPr>
        <w:pStyle w:val="Tekstpodstawowy"/>
        <w:rPr>
          <w:rFonts w:ascii="Arial" w:hAnsi="Arial" w:cs="Arial"/>
          <w:i/>
        </w:rPr>
      </w:pPr>
    </w:p>
    <w:p w14:paraId="718BD45D" w14:textId="77777777" w:rsidR="00A11B93" w:rsidRDefault="00A11B93">
      <w:pPr>
        <w:pStyle w:val="Tekstpodstawowy"/>
        <w:ind w:left="5600"/>
        <w:rPr>
          <w:rFonts w:ascii="Arial" w:hAnsi="Arial" w:cs="Arial"/>
          <w:i/>
        </w:rPr>
      </w:pPr>
    </w:p>
    <w:p w14:paraId="1C5EF304" w14:textId="136D2277" w:rsidR="00B54E61" w:rsidRPr="00B54E61" w:rsidRDefault="00A11B93" w:rsidP="00B54E61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>dnia ………….……. r</w:t>
      </w:r>
      <w:r w:rsidR="00B54E61">
        <w:rPr>
          <w:rFonts w:ascii="Calibri" w:hAnsi="Calibri" w:cs="Arial"/>
        </w:rPr>
        <w:t xml:space="preserve">                                                                                      </w:t>
      </w:r>
      <w:r w:rsidR="00FF05A1">
        <w:rPr>
          <w:rFonts w:ascii="Calibri" w:hAnsi="Calibri" w:cs="Arial"/>
        </w:rPr>
        <w:t xml:space="preserve">   </w:t>
      </w:r>
      <w:r w:rsidR="00B54E61">
        <w:rPr>
          <w:rFonts w:ascii="Calibri" w:hAnsi="Calibri" w:cs="Arial"/>
        </w:rPr>
        <w:t xml:space="preserve"> </w:t>
      </w:r>
      <w:r w:rsidR="00B54E61" w:rsidRPr="00B54E61">
        <w:rPr>
          <w:rFonts w:ascii="Calibri" w:hAnsi="Calibri" w:cs="Arial"/>
        </w:rPr>
        <w:t>……………………………………..</w:t>
      </w:r>
    </w:p>
    <w:p w14:paraId="019DA46B" w14:textId="77777777" w:rsidR="00A11B93" w:rsidRPr="00B54E61" w:rsidRDefault="00B54E61" w:rsidP="00B54E61">
      <w:pPr>
        <w:spacing w:line="360" w:lineRule="auto"/>
        <w:jc w:val="both"/>
        <w:rPr>
          <w:rFonts w:ascii="Calibri" w:hAnsi="Calibri" w:cs="Arial"/>
        </w:rPr>
      </w:pPr>
      <w:r w:rsidRPr="00B54E61">
        <w:rPr>
          <w:rFonts w:ascii="Calibri" w:hAnsi="Calibri" w:cs="Arial"/>
        </w:rPr>
        <w:t xml:space="preserve">                                                                                                                                                                          (podpis)</w:t>
      </w:r>
      <w:r w:rsidR="00A11B93">
        <w:rPr>
          <w:rFonts w:ascii="Calibri" w:hAnsi="Calibri" w:cs="Arial"/>
        </w:rPr>
        <w:tab/>
      </w:r>
      <w:r w:rsidR="00A11B93">
        <w:rPr>
          <w:rFonts w:ascii="Calibri" w:hAnsi="Calibri" w:cs="Arial"/>
        </w:rPr>
        <w:tab/>
        <w:t xml:space="preserve">          </w:t>
      </w:r>
      <w:r w:rsidR="00B83E68">
        <w:rPr>
          <w:rFonts w:ascii="Calibri" w:hAnsi="Calibri" w:cs="Arial"/>
        </w:rPr>
        <w:t xml:space="preserve">                                  </w:t>
      </w:r>
    </w:p>
    <w:p w14:paraId="17B946AF" w14:textId="77777777" w:rsidR="00A11B93" w:rsidRDefault="00A11B93">
      <w:pPr>
        <w:pStyle w:val="Tekstpodstawowy"/>
        <w:tabs>
          <w:tab w:val="left" w:pos="2438"/>
        </w:tabs>
        <w:spacing w:line="300" w:lineRule="exact"/>
        <w:ind w:left="284" w:hanging="284"/>
        <w:rPr>
          <w:rFonts w:ascii="Calibri" w:hAnsi="Calibri" w:cs="Arial"/>
          <w:i/>
          <w:iCs/>
          <w:sz w:val="18"/>
          <w:szCs w:val="18"/>
        </w:rPr>
      </w:pPr>
      <w:r>
        <w:rPr>
          <w:rFonts w:ascii="Calibri" w:hAnsi="Calibri" w:cs="Arial"/>
          <w:sz w:val="18"/>
          <w:szCs w:val="18"/>
        </w:rPr>
        <w:t>*</w:t>
      </w:r>
      <w:r>
        <w:rPr>
          <w:rFonts w:ascii="Calibri" w:hAnsi="Calibri" w:cs="Arial"/>
          <w:bCs/>
          <w:i/>
          <w:iCs/>
          <w:sz w:val="18"/>
          <w:szCs w:val="18"/>
        </w:rPr>
        <w:t>)</w:t>
      </w:r>
      <w:r>
        <w:rPr>
          <w:rFonts w:ascii="Calibri" w:hAnsi="Calibri" w:cs="Arial"/>
          <w:i/>
          <w:iCs/>
          <w:sz w:val="18"/>
          <w:szCs w:val="18"/>
        </w:rPr>
        <w:t xml:space="preserve"> dysponowanie osobą na podstawie np. umowy o pracę, umowy zlecenia, umowy o dzieło, oddanie do dyspozycji przez inny podmiot.</w:t>
      </w:r>
    </w:p>
    <w:p w14:paraId="39D968B0" w14:textId="77777777" w:rsidR="00A11B93" w:rsidRDefault="00A11B93">
      <w:pPr>
        <w:jc w:val="both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>Uwaga</w:t>
      </w:r>
      <w:r>
        <w:rPr>
          <w:rFonts w:ascii="Calibri" w:hAnsi="Calibri"/>
          <w:i/>
          <w:iCs/>
          <w:sz w:val="18"/>
          <w:szCs w:val="18"/>
        </w:rPr>
        <w:t xml:space="preserve">: Dla wykazania spełniania warunku udziału, opisanego w Ogłoszeniu o zamówieniu, Wykonawca może polegać, na zasadach określonych w art. 118 Ustawy, na osobach zdolnych do wykonania zamówienia oddanych mu do dyspozycji przez inne podmioty. </w:t>
      </w:r>
    </w:p>
    <w:p w14:paraId="6492075B" w14:textId="77777777" w:rsidR="00A11B93" w:rsidRDefault="00A11B93">
      <w:pPr>
        <w:jc w:val="both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 xml:space="preserve">W takim przypadku jest on zobowiązany </w:t>
      </w:r>
      <w:r>
        <w:rPr>
          <w:rFonts w:ascii="Calibri" w:hAnsi="Calibri"/>
          <w:bCs/>
          <w:i/>
          <w:iCs/>
          <w:sz w:val="18"/>
          <w:szCs w:val="18"/>
        </w:rPr>
        <w:t>do</w:t>
      </w:r>
      <w:r>
        <w:rPr>
          <w:rFonts w:ascii="Calibri" w:hAnsi="Calibri"/>
          <w:i/>
          <w:iCs/>
          <w:sz w:val="18"/>
          <w:szCs w:val="18"/>
        </w:rPr>
        <w:t xml:space="preserve"> złożenia zobowiązania podmiotu trzeciego,  które  w sposób jednoznaczny określać będzie: Wykonawcę, zakres,  formę i sposób udostępnienia zasobów, przedmiot zamówienia i zamawiającego prowadzącego postępowanie.</w:t>
      </w:r>
    </w:p>
    <w:sectPr w:rsidR="00A11B93">
      <w:footerReference w:type="even" r:id="rId7"/>
      <w:footerReference w:type="default" r:id="rId8"/>
      <w:pgSz w:w="11907" w:h="16840"/>
      <w:pgMar w:top="567" w:right="1418" w:bottom="360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B3F35" w14:textId="77777777" w:rsidR="00F56B40" w:rsidRDefault="00F56B40">
      <w:r>
        <w:separator/>
      </w:r>
    </w:p>
  </w:endnote>
  <w:endnote w:type="continuationSeparator" w:id="0">
    <w:p w14:paraId="4ED0FCB2" w14:textId="77777777" w:rsidR="00F56B40" w:rsidRDefault="00F56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6F6A1F" w14:textId="77777777" w:rsidR="00A11B93" w:rsidRDefault="00A11B9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C944BF" w14:textId="77777777" w:rsidR="00A11B93" w:rsidRDefault="00A11B93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ACA77C" w14:textId="77777777" w:rsidR="00F56B40" w:rsidRDefault="00F56B40">
      <w:r>
        <w:separator/>
      </w:r>
    </w:p>
  </w:footnote>
  <w:footnote w:type="continuationSeparator" w:id="0">
    <w:p w14:paraId="0A1DD03E" w14:textId="77777777" w:rsidR="00F56B40" w:rsidRDefault="00F56B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1389767517">
    <w:abstractNumId w:val="9"/>
  </w:num>
  <w:num w:numId="2" w16cid:durableId="1512838328">
    <w:abstractNumId w:val="7"/>
  </w:num>
  <w:num w:numId="3" w16cid:durableId="327370041">
    <w:abstractNumId w:val="6"/>
  </w:num>
  <w:num w:numId="4" w16cid:durableId="1440687031">
    <w:abstractNumId w:val="5"/>
  </w:num>
  <w:num w:numId="5" w16cid:durableId="1503623208">
    <w:abstractNumId w:val="4"/>
  </w:num>
  <w:num w:numId="6" w16cid:durableId="1864829326">
    <w:abstractNumId w:val="8"/>
  </w:num>
  <w:num w:numId="7" w16cid:durableId="870999801">
    <w:abstractNumId w:val="3"/>
  </w:num>
  <w:num w:numId="8" w16cid:durableId="517813647">
    <w:abstractNumId w:val="2"/>
  </w:num>
  <w:num w:numId="9" w16cid:durableId="1994288861">
    <w:abstractNumId w:val="1"/>
  </w:num>
  <w:num w:numId="10" w16cid:durableId="1835797569">
    <w:abstractNumId w:val="0"/>
  </w:num>
  <w:num w:numId="11" w16cid:durableId="107682379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14324"/>
    <w:rsid w:val="00020391"/>
    <w:rsid w:val="00023FED"/>
    <w:rsid w:val="00024FED"/>
    <w:rsid w:val="00030462"/>
    <w:rsid w:val="00031C95"/>
    <w:rsid w:val="000401FF"/>
    <w:rsid w:val="0004320D"/>
    <w:rsid w:val="0004344A"/>
    <w:rsid w:val="000446DC"/>
    <w:rsid w:val="0004750C"/>
    <w:rsid w:val="00051BD2"/>
    <w:rsid w:val="000530EA"/>
    <w:rsid w:val="000551AB"/>
    <w:rsid w:val="00055B98"/>
    <w:rsid w:val="000569DB"/>
    <w:rsid w:val="000571BF"/>
    <w:rsid w:val="000618AA"/>
    <w:rsid w:val="00062171"/>
    <w:rsid w:val="0006217B"/>
    <w:rsid w:val="00063D2F"/>
    <w:rsid w:val="00064054"/>
    <w:rsid w:val="000646B8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28F5"/>
    <w:rsid w:val="00094AB4"/>
    <w:rsid w:val="000A1F65"/>
    <w:rsid w:val="000A6514"/>
    <w:rsid w:val="000A7BB9"/>
    <w:rsid w:val="000B0CF5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4E4E"/>
    <w:rsid w:val="000D5C9A"/>
    <w:rsid w:val="000D72AF"/>
    <w:rsid w:val="000D7B1D"/>
    <w:rsid w:val="000E2C00"/>
    <w:rsid w:val="000E61D4"/>
    <w:rsid w:val="000F1F7A"/>
    <w:rsid w:val="000F3545"/>
    <w:rsid w:val="000F4214"/>
    <w:rsid w:val="001048A6"/>
    <w:rsid w:val="001057A2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4106"/>
    <w:rsid w:val="00175F57"/>
    <w:rsid w:val="001762C8"/>
    <w:rsid w:val="00182FA9"/>
    <w:rsid w:val="0018330A"/>
    <w:rsid w:val="00187755"/>
    <w:rsid w:val="00191B7D"/>
    <w:rsid w:val="00194CED"/>
    <w:rsid w:val="00195193"/>
    <w:rsid w:val="001A03D2"/>
    <w:rsid w:val="001A0C4B"/>
    <w:rsid w:val="001A4DBA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49AE"/>
    <w:rsid w:val="00205239"/>
    <w:rsid w:val="00205453"/>
    <w:rsid w:val="00205F1D"/>
    <w:rsid w:val="00210144"/>
    <w:rsid w:val="0021087D"/>
    <w:rsid w:val="00211A99"/>
    <w:rsid w:val="00211E94"/>
    <w:rsid w:val="00212C09"/>
    <w:rsid w:val="00215FBD"/>
    <w:rsid w:val="00217824"/>
    <w:rsid w:val="002212A6"/>
    <w:rsid w:val="002218C4"/>
    <w:rsid w:val="00222ABE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4AC8"/>
    <w:rsid w:val="002C1FC2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5C0D"/>
    <w:rsid w:val="002E74E0"/>
    <w:rsid w:val="002F0B79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0BBE"/>
    <w:rsid w:val="00331BE9"/>
    <w:rsid w:val="00333DB9"/>
    <w:rsid w:val="0033465C"/>
    <w:rsid w:val="0033483E"/>
    <w:rsid w:val="003401AB"/>
    <w:rsid w:val="003421A6"/>
    <w:rsid w:val="0035117A"/>
    <w:rsid w:val="0035505B"/>
    <w:rsid w:val="00357353"/>
    <w:rsid w:val="0036033C"/>
    <w:rsid w:val="00363663"/>
    <w:rsid w:val="00363A69"/>
    <w:rsid w:val="00364235"/>
    <w:rsid w:val="00364ABE"/>
    <w:rsid w:val="0036572F"/>
    <w:rsid w:val="0037131C"/>
    <w:rsid w:val="00372E4A"/>
    <w:rsid w:val="00373286"/>
    <w:rsid w:val="00375C2E"/>
    <w:rsid w:val="00375DD2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68F8"/>
    <w:rsid w:val="003C01F1"/>
    <w:rsid w:val="003C3439"/>
    <w:rsid w:val="003C62A4"/>
    <w:rsid w:val="003C62C1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3F12"/>
    <w:rsid w:val="003E46F4"/>
    <w:rsid w:val="003E5767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94E"/>
    <w:rsid w:val="00424810"/>
    <w:rsid w:val="004276EA"/>
    <w:rsid w:val="00434172"/>
    <w:rsid w:val="00434280"/>
    <w:rsid w:val="00440966"/>
    <w:rsid w:val="00452252"/>
    <w:rsid w:val="004543C7"/>
    <w:rsid w:val="0045615E"/>
    <w:rsid w:val="0046036C"/>
    <w:rsid w:val="00460FB7"/>
    <w:rsid w:val="004623CE"/>
    <w:rsid w:val="00463709"/>
    <w:rsid w:val="00464B97"/>
    <w:rsid w:val="00465E23"/>
    <w:rsid w:val="00466269"/>
    <w:rsid w:val="00470DF1"/>
    <w:rsid w:val="00470E29"/>
    <w:rsid w:val="0047120F"/>
    <w:rsid w:val="00471772"/>
    <w:rsid w:val="00472DC9"/>
    <w:rsid w:val="00475FE9"/>
    <w:rsid w:val="004774BA"/>
    <w:rsid w:val="004812A0"/>
    <w:rsid w:val="004819AA"/>
    <w:rsid w:val="00492BBC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3B61"/>
    <w:rsid w:val="004B6C8C"/>
    <w:rsid w:val="004B7358"/>
    <w:rsid w:val="004C689A"/>
    <w:rsid w:val="004C7D0F"/>
    <w:rsid w:val="004D1477"/>
    <w:rsid w:val="004D7E46"/>
    <w:rsid w:val="004E0686"/>
    <w:rsid w:val="004E0F25"/>
    <w:rsid w:val="004E1798"/>
    <w:rsid w:val="004E1FCB"/>
    <w:rsid w:val="004E2926"/>
    <w:rsid w:val="004E351C"/>
    <w:rsid w:val="004E54B9"/>
    <w:rsid w:val="004E54EA"/>
    <w:rsid w:val="004F1B34"/>
    <w:rsid w:val="004F3605"/>
    <w:rsid w:val="00500942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04C1"/>
    <w:rsid w:val="00521BC7"/>
    <w:rsid w:val="00524585"/>
    <w:rsid w:val="005253B0"/>
    <w:rsid w:val="00525B82"/>
    <w:rsid w:val="00525CF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69C"/>
    <w:rsid w:val="00560F43"/>
    <w:rsid w:val="0056258A"/>
    <w:rsid w:val="00564A82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4790"/>
    <w:rsid w:val="005872D4"/>
    <w:rsid w:val="0059475A"/>
    <w:rsid w:val="00595D76"/>
    <w:rsid w:val="005976D5"/>
    <w:rsid w:val="005A1494"/>
    <w:rsid w:val="005A18CC"/>
    <w:rsid w:val="005A288F"/>
    <w:rsid w:val="005A2961"/>
    <w:rsid w:val="005A2B1A"/>
    <w:rsid w:val="005B33B2"/>
    <w:rsid w:val="005B7E56"/>
    <w:rsid w:val="005C15F9"/>
    <w:rsid w:val="005C1CB1"/>
    <w:rsid w:val="005C417E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24DD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1708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37CE"/>
    <w:rsid w:val="0066186C"/>
    <w:rsid w:val="00661EA3"/>
    <w:rsid w:val="0066664D"/>
    <w:rsid w:val="00671FBA"/>
    <w:rsid w:val="0067364C"/>
    <w:rsid w:val="006771D7"/>
    <w:rsid w:val="0068049C"/>
    <w:rsid w:val="00683544"/>
    <w:rsid w:val="006A1B12"/>
    <w:rsid w:val="006A6DF5"/>
    <w:rsid w:val="006A7D81"/>
    <w:rsid w:val="006A7F60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370C"/>
    <w:rsid w:val="006D4286"/>
    <w:rsid w:val="006D539E"/>
    <w:rsid w:val="006D61E4"/>
    <w:rsid w:val="006E236F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17F46"/>
    <w:rsid w:val="00720006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7A6B"/>
    <w:rsid w:val="00751423"/>
    <w:rsid w:val="00754E9E"/>
    <w:rsid w:val="00763C1E"/>
    <w:rsid w:val="0076577A"/>
    <w:rsid w:val="0076675B"/>
    <w:rsid w:val="007679C6"/>
    <w:rsid w:val="00767CEC"/>
    <w:rsid w:val="0077157F"/>
    <w:rsid w:val="00772B64"/>
    <w:rsid w:val="0078175B"/>
    <w:rsid w:val="00781F03"/>
    <w:rsid w:val="007828A8"/>
    <w:rsid w:val="00782DF5"/>
    <w:rsid w:val="0079022A"/>
    <w:rsid w:val="00797458"/>
    <w:rsid w:val="00797597"/>
    <w:rsid w:val="007A0BA9"/>
    <w:rsid w:val="007A1F55"/>
    <w:rsid w:val="007A26FA"/>
    <w:rsid w:val="007A473D"/>
    <w:rsid w:val="007A6DF5"/>
    <w:rsid w:val="007B092D"/>
    <w:rsid w:val="007B180F"/>
    <w:rsid w:val="007B75D2"/>
    <w:rsid w:val="007C39B6"/>
    <w:rsid w:val="007C3B75"/>
    <w:rsid w:val="007C3DB8"/>
    <w:rsid w:val="007D43B3"/>
    <w:rsid w:val="007D5502"/>
    <w:rsid w:val="007D64F4"/>
    <w:rsid w:val="007D664A"/>
    <w:rsid w:val="007E07E6"/>
    <w:rsid w:val="007E4D83"/>
    <w:rsid w:val="007F0E8B"/>
    <w:rsid w:val="007F1218"/>
    <w:rsid w:val="007F13C3"/>
    <w:rsid w:val="007F14C2"/>
    <w:rsid w:val="007F1591"/>
    <w:rsid w:val="007F1EBA"/>
    <w:rsid w:val="007F424A"/>
    <w:rsid w:val="007F46EC"/>
    <w:rsid w:val="007F6B65"/>
    <w:rsid w:val="0080109A"/>
    <w:rsid w:val="00803344"/>
    <w:rsid w:val="00803C2E"/>
    <w:rsid w:val="00817FBA"/>
    <w:rsid w:val="00820D14"/>
    <w:rsid w:val="00823343"/>
    <w:rsid w:val="0083178A"/>
    <w:rsid w:val="00834C5D"/>
    <w:rsid w:val="008376C9"/>
    <w:rsid w:val="00841EFF"/>
    <w:rsid w:val="00851F3A"/>
    <w:rsid w:val="00852045"/>
    <w:rsid w:val="00853AB5"/>
    <w:rsid w:val="008577FA"/>
    <w:rsid w:val="00864778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7552"/>
    <w:rsid w:val="008A0508"/>
    <w:rsid w:val="008A0FC6"/>
    <w:rsid w:val="008A3E19"/>
    <w:rsid w:val="008B1A81"/>
    <w:rsid w:val="008B41AA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577F"/>
    <w:rsid w:val="008E62A2"/>
    <w:rsid w:val="008E7758"/>
    <w:rsid w:val="008E7EEF"/>
    <w:rsid w:val="008F03FF"/>
    <w:rsid w:val="008F60CA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4CF"/>
    <w:rsid w:val="009317C7"/>
    <w:rsid w:val="009323A8"/>
    <w:rsid w:val="00932D58"/>
    <w:rsid w:val="0093336A"/>
    <w:rsid w:val="00940179"/>
    <w:rsid w:val="00947080"/>
    <w:rsid w:val="00952C1C"/>
    <w:rsid w:val="009559F1"/>
    <w:rsid w:val="0096045C"/>
    <w:rsid w:val="009638A6"/>
    <w:rsid w:val="00965789"/>
    <w:rsid w:val="00965E31"/>
    <w:rsid w:val="00967E7D"/>
    <w:rsid w:val="009772C9"/>
    <w:rsid w:val="00977CEC"/>
    <w:rsid w:val="00982772"/>
    <w:rsid w:val="00984D5D"/>
    <w:rsid w:val="00990AF2"/>
    <w:rsid w:val="00994F0D"/>
    <w:rsid w:val="009964D1"/>
    <w:rsid w:val="00996700"/>
    <w:rsid w:val="009A0C54"/>
    <w:rsid w:val="009A6015"/>
    <w:rsid w:val="009A7623"/>
    <w:rsid w:val="009A7CDE"/>
    <w:rsid w:val="009B027B"/>
    <w:rsid w:val="009B1E1B"/>
    <w:rsid w:val="009B209D"/>
    <w:rsid w:val="009B43C1"/>
    <w:rsid w:val="009B70CF"/>
    <w:rsid w:val="009C228C"/>
    <w:rsid w:val="009C40B3"/>
    <w:rsid w:val="009C41A3"/>
    <w:rsid w:val="009C4EFC"/>
    <w:rsid w:val="009C5621"/>
    <w:rsid w:val="009D0929"/>
    <w:rsid w:val="009D31B3"/>
    <w:rsid w:val="009D390A"/>
    <w:rsid w:val="009D6AD5"/>
    <w:rsid w:val="009D6B62"/>
    <w:rsid w:val="009D7029"/>
    <w:rsid w:val="009E13D7"/>
    <w:rsid w:val="009E2697"/>
    <w:rsid w:val="009E49E9"/>
    <w:rsid w:val="009E64D0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1B93"/>
    <w:rsid w:val="00A1298E"/>
    <w:rsid w:val="00A13587"/>
    <w:rsid w:val="00A15AAA"/>
    <w:rsid w:val="00A2693E"/>
    <w:rsid w:val="00A276AA"/>
    <w:rsid w:val="00A31904"/>
    <w:rsid w:val="00A35D9E"/>
    <w:rsid w:val="00A35E08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1170"/>
    <w:rsid w:val="00A8552B"/>
    <w:rsid w:val="00A85F28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38A1"/>
    <w:rsid w:val="00AB7A72"/>
    <w:rsid w:val="00AC1A86"/>
    <w:rsid w:val="00AC2548"/>
    <w:rsid w:val="00AC2C28"/>
    <w:rsid w:val="00AC3758"/>
    <w:rsid w:val="00AC557F"/>
    <w:rsid w:val="00AD4C34"/>
    <w:rsid w:val="00AD653E"/>
    <w:rsid w:val="00AE63FE"/>
    <w:rsid w:val="00AE6E09"/>
    <w:rsid w:val="00AE7100"/>
    <w:rsid w:val="00AF107B"/>
    <w:rsid w:val="00AF119B"/>
    <w:rsid w:val="00AF1D71"/>
    <w:rsid w:val="00AF2A1A"/>
    <w:rsid w:val="00AF2BED"/>
    <w:rsid w:val="00AF5794"/>
    <w:rsid w:val="00B03364"/>
    <w:rsid w:val="00B03542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410C9"/>
    <w:rsid w:val="00B4168D"/>
    <w:rsid w:val="00B42626"/>
    <w:rsid w:val="00B42BDB"/>
    <w:rsid w:val="00B440F6"/>
    <w:rsid w:val="00B4483B"/>
    <w:rsid w:val="00B468D7"/>
    <w:rsid w:val="00B46E8F"/>
    <w:rsid w:val="00B50BBB"/>
    <w:rsid w:val="00B52E9D"/>
    <w:rsid w:val="00B53981"/>
    <w:rsid w:val="00B54E61"/>
    <w:rsid w:val="00B5638E"/>
    <w:rsid w:val="00B60D28"/>
    <w:rsid w:val="00B671B5"/>
    <w:rsid w:val="00B71DB7"/>
    <w:rsid w:val="00B736B6"/>
    <w:rsid w:val="00B8365F"/>
    <w:rsid w:val="00B83E68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35FB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2445"/>
    <w:rsid w:val="00BE4CB7"/>
    <w:rsid w:val="00BE582C"/>
    <w:rsid w:val="00BE5BC7"/>
    <w:rsid w:val="00BE7348"/>
    <w:rsid w:val="00BF4633"/>
    <w:rsid w:val="00BF53C8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3D5"/>
    <w:rsid w:val="00C234B6"/>
    <w:rsid w:val="00C25185"/>
    <w:rsid w:val="00C32F0E"/>
    <w:rsid w:val="00C3633A"/>
    <w:rsid w:val="00C40150"/>
    <w:rsid w:val="00C4597D"/>
    <w:rsid w:val="00C4602F"/>
    <w:rsid w:val="00C46442"/>
    <w:rsid w:val="00C46987"/>
    <w:rsid w:val="00C508FB"/>
    <w:rsid w:val="00C53229"/>
    <w:rsid w:val="00C53CA8"/>
    <w:rsid w:val="00C53CB4"/>
    <w:rsid w:val="00C54C67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7774C"/>
    <w:rsid w:val="00C84D6F"/>
    <w:rsid w:val="00C866C4"/>
    <w:rsid w:val="00C86DA7"/>
    <w:rsid w:val="00C9085C"/>
    <w:rsid w:val="00C923CE"/>
    <w:rsid w:val="00C92F8E"/>
    <w:rsid w:val="00C935DD"/>
    <w:rsid w:val="00C945E6"/>
    <w:rsid w:val="00CA0463"/>
    <w:rsid w:val="00CA14A7"/>
    <w:rsid w:val="00CA1C2E"/>
    <w:rsid w:val="00CA3182"/>
    <w:rsid w:val="00CA572E"/>
    <w:rsid w:val="00CA6524"/>
    <w:rsid w:val="00CA7DA1"/>
    <w:rsid w:val="00CB2043"/>
    <w:rsid w:val="00CB40BE"/>
    <w:rsid w:val="00CB623F"/>
    <w:rsid w:val="00CB73B5"/>
    <w:rsid w:val="00CB7E8A"/>
    <w:rsid w:val="00CC3DDC"/>
    <w:rsid w:val="00CC4369"/>
    <w:rsid w:val="00CC44CA"/>
    <w:rsid w:val="00CD07A9"/>
    <w:rsid w:val="00CD479A"/>
    <w:rsid w:val="00CD5867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5CCB"/>
    <w:rsid w:val="00CF63B2"/>
    <w:rsid w:val="00CF7F37"/>
    <w:rsid w:val="00D0150D"/>
    <w:rsid w:val="00D0153C"/>
    <w:rsid w:val="00D02A61"/>
    <w:rsid w:val="00D03B5D"/>
    <w:rsid w:val="00D0610E"/>
    <w:rsid w:val="00D075C0"/>
    <w:rsid w:val="00D107F5"/>
    <w:rsid w:val="00D16D3A"/>
    <w:rsid w:val="00D2205B"/>
    <w:rsid w:val="00D22EB8"/>
    <w:rsid w:val="00D2313D"/>
    <w:rsid w:val="00D241BE"/>
    <w:rsid w:val="00D26406"/>
    <w:rsid w:val="00D26F9C"/>
    <w:rsid w:val="00D27B2C"/>
    <w:rsid w:val="00D3054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47CB"/>
    <w:rsid w:val="00D85E85"/>
    <w:rsid w:val="00D90AA4"/>
    <w:rsid w:val="00D90EED"/>
    <w:rsid w:val="00D91777"/>
    <w:rsid w:val="00D920C0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12AC"/>
    <w:rsid w:val="00DE2AB8"/>
    <w:rsid w:val="00DE5BAA"/>
    <w:rsid w:val="00DE63DA"/>
    <w:rsid w:val="00DE71FA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6302"/>
    <w:rsid w:val="00E17986"/>
    <w:rsid w:val="00E21926"/>
    <w:rsid w:val="00E22500"/>
    <w:rsid w:val="00E229BA"/>
    <w:rsid w:val="00E24A96"/>
    <w:rsid w:val="00E251C6"/>
    <w:rsid w:val="00E3314F"/>
    <w:rsid w:val="00E3596D"/>
    <w:rsid w:val="00E361D7"/>
    <w:rsid w:val="00E37058"/>
    <w:rsid w:val="00E41D49"/>
    <w:rsid w:val="00E43880"/>
    <w:rsid w:val="00E45A69"/>
    <w:rsid w:val="00E47637"/>
    <w:rsid w:val="00E5023E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A6E23"/>
    <w:rsid w:val="00EB096E"/>
    <w:rsid w:val="00EB30EF"/>
    <w:rsid w:val="00EB57FF"/>
    <w:rsid w:val="00EB6284"/>
    <w:rsid w:val="00EC1CDE"/>
    <w:rsid w:val="00EC5020"/>
    <w:rsid w:val="00ED046A"/>
    <w:rsid w:val="00ED04A3"/>
    <w:rsid w:val="00ED0A91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E6451"/>
    <w:rsid w:val="00EF0B62"/>
    <w:rsid w:val="00EF1638"/>
    <w:rsid w:val="00EF18C4"/>
    <w:rsid w:val="00EF2671"/>
    <w:rsid w:val="00EF2AF1"/>
    <w:rsid w:val="00EF35F6"/>
    <w:rsid w:val="00EF49B1"/>
    <w:rsid w:val="00EF5620"/>
    <w:rsid w:val="00F00EBE"/>
    <w:rsid w:val="00F0148B"/>
    <w:rsid w:val="00F01C17"/>
    <w:rsid w:val="00F025A3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2661"/>
    <w:rsid w:val="00F35495"/>
    <w:rsid w:val="00F37529"/>
    <w:rsid w:val="00F37A09"/>
    <w:rsid w:val="00F408E4"/>
    <w:rsid w:val="00F4411F"/>
    <w:rsid w:val="00F443E7"/>
    <w:rsid w:val="00F52DF4"/>
    <w:rsid w:val="00F5478E"/>
    <w:rsid w:val="00F54C5C"/>
    <w:rsid w:val="00F56B29"/>
    <w:rsid w:val="00F56B40"/>
    <w:rsid w:val="00F621CE"/>
    <w:rsid w:val="00F63D9E"/>
    <w:rsid w:val="00F65DA6"/>
    <w:rsid w:val="00F66C1C"/>
    <w:rsid w:val="00F71318"/>
    <w:rsid w:val="00F72694"/>
    <w:rsid w:val="00F74A15"/>
    <w:rsid w:val="00F7624B"/>
    <w:rsid w:val="00F81732"/>
    <w:rsid w:val="00F830BE"/>
    <w:rsid w:val="00F90292"/>
    <w:rsid w:val="00F92920"/>
    <w:rsid w:val="00F93E9A"/>
    <w:rsid w:val="00F942D5"/>
    <w:rsid w:val="00F95682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C54AF"/>
    <w:rsid w:val="00FD06D1"/>
    <w:rsid w:val="00FD1A9B"/>
    <w:rsid w:val="00FD5721"/>
    <w:rsid w:val="00FD6B52"/>
    <w:rsid w:val="00FE032C"/>
    <w:rsid w:val="00FE0DFE"/>
    <w:rsid w:val="00FE18FE"/>
    <w:rsid w:val="00FE4EF2"/>
    <w:rsid w:val="00FE61E4"/>
    <w:rsid w:val="00FE6902"/>
    <w:rsid w:val="00FF05A1"/>
    <w:rsid w:val="00FF270B"/>
    <w:rsid w:val="00FF3360"/>
    <w:rsid w:val="00FF49F4"/>
    <w:rsid w:val="00FF7454"/>
    <w:rsid w:val="00FF7649"/>
    <w:rsid w:val="17234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A60CD41"/>
  <w15:chartTrackingRefBased/>
  <w15:docId w15:val="{15143FCF-4176-4E9E-AF8D-62F28B039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link w:val="DefaultChar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locked/>
    <w:rPr>
      <w:color w:val="000000"/>
      <w:sz w:val="24"/>
      <w:szCs w:val="24"/>
      <w:lang w:val="pl-PL" w:eastAsia="pl-PL" w:bidi="ar-SA"/>
    </w:rPr>
  </w:style>
  <w:style w:type="paragraph" w:customStyle="1" w:styleId="TableText">
    <w:name w:val="Table Text"/>
    <w:pPr>
      <w:overflowPunct w:val="0"/>
      <w:autoSpaceDE w:val="0"/>
      <w:autoSpaceDN w:val="0"/>
      <w:adjustRightInd w:val="0"/>
      <w:textAlignment w:val="baseline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294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6</cp:revision>
  <cp:lastPrinted>2024-02-09T12:29:00Z</cp:lastPrinted>
  <dcterms:created xsi:type="dcterms:W3CDTF">2025-11-13T11:56:00Z</dcterms:created>
  <dcterms:modified xsi:type="dcterms:W3CDTF">2025-12-18T10:24:00Z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